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60" w:rsidRDefault="00A85D60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A85D60" w:rsidRPr="001953F7" w:rsidRDefault="00532FF4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85D60" w:rsidRPr="001953F7" w:rsidRDefault="00532FF4">
      <w:pPr>
        <w:autoSpaceDE w:val="0"/>
        <w:autoSpaceDN w:val="0"/>
        <w:spacing w:before="670" w:after="0" w:line="230" w:lineRule="auto"/>
        <w:ind w:left="432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A85D60" w:rsidRPr="00D73645" w:rsidRDefault="00532FF4">
      <w:pPr>
        <w:autoSpaceDE w:val="0"/>
        <w:autoSpaceDN w:val="0"/>
        <w:spacing w:before="670" w:after="0" w:line="230" w:lineRule="auto"/>
        <w:ind w:left="1914"/>
        <w:rPr>
          <w:lang w:val="ru-RU"/>
        </w:rPr>
      </w:pPr>
      <w:r w:rsidRPr="00D73645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Новокубанский район</w:t>
      </w:r>
    </w:p>
    <w:p w:rsidR="00A85D60" w:rsidRPr="001953F7" w:rsidRDefault="00532FF4">
      <w:pPr>
        <w:autoSpaceDE w:val="0"/>
        <w:autoSpaceDN w:val="0"/>
        <w:spacing w:before="670" w:after="0" w:line="230" w:lineRule="auto"/>
        <w:ind w:left="1806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МОБУСОШ № 9 им. М.П.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Бабыча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станицы Советской</w:t>
      </w:r>
    </w:p>
    <w:p w:rsidR="00A85D60" w:rsidRPr="001953F7" w:rsidRDefault="00532FF4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A85D60" w:rsidRPr="001953F7" w:rsidRDefault="00532FF4">
      <w:pPr>
        <w:autoSpaceDE w:val="0"/>
        <w:autoSpaceDN w:val="0"/>
        <w:spacing w:after="0" w:line="230" w:lineRule="auto"/>
        <w:ind w:right="2426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A85D60" w:rsidRPr="001953F7" w:rsidRDefault="00532FF4">
      <w:pPr>
        <w:autoSpaceDE w:val="0"/>
        <w:autoSpaceDN w:val="0"/>
        <w:spacing w:before="182" w:after="0" w:line="230" w:lineRule="auto"/>
        <w:ind w:right="542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</w:t>
      </w:r>
      <w:proofErr w:type="spellStart"/>
      <w:r w:rsidRPr="001953F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Блохнина</w:t>
      </w:r>
      <w:proofErr w:type="spellEnd"/>
      <w:r w:rsidRPr="001953F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А.А.</w:t>
      </w:r>
    </w:p>
    <w:p w:rsidR="00A85D60" w:rsidRPr="00D73645" w:rsidRDefault="00532FF4">
      <w:pPr>
        <w:autoSpaceDE w:val="0"/>
        <w:autoSpaceDN w:val="0"/>
        <w:spacing w:before="182" w:after="0" w:line="230" w:lineRule="auto"/>
        <w:ind w:right="2384"/>
        <w:jc w:val="right"/>
        <w:rPr>
          <w:lang w:val="ru-RU"/>
        </w:rPr>
      </w:pPr>
      <w:r w:rsidRPr="00D7364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:rsidR="00A85D60" w:rsidRPr="00D73645" w:rsidRDefault="00532FF4">
      <w:pPr>
        <w:autoSpaceDE w:val="0"/>
        <w:autoSpaceDN w:val="0"/>
        <w:spacing w:before="182" w:after="0" w:line="230" w:lineRule="auto"/>
        <w:ind w:right="2100"/>
        <w:jc w:val="right"/>
        <w:rPr>
          <w:lang w:val="ru-RU"/>
        </w:rPr>
      </w:pPr>
      <w:r w:rsidRPr="00D7364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""   2022 г.</w:t>
      </w:r>
    </w:p>
    <w:p w:rsidR="00A85D60" w:rsidRPr="001953F7" w:rsidRDefault="00532FF4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right="4482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831357)</w:t>
      </w:r>
    </w:p>
    <w:p w:rsidR="00A85D60" w:rsidRPr="001953F7" w:rsidRDefault="00532FF4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right="3188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A85D60" w:rsidRPr="001953F7" w:rsidRDefault="00532FF4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A85D60" w:rsidRPr="001953F7" w:rsidRDefault="00532FF4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Хохлюк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Каролина Георгиевна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right="24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учитель английского языка</w:t>
      </w:r>
    </w:p>
    <w:p w:rsidR="00A85D60" w:rsidRPr="001953F7" w:rsidRDefault="00532FF4">
      <w:pPr>
        <w:autoSpaceDE w:val="0"/>
        <w:autoSpaceDN w:val="0"/>
        <w:spacing w:before="2830" w:after="0" w:line="230" w:lineRule="auto"/>
        <w:ind w:right="4230"/>
        <w:jc w:val="right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Советская 2022</w:t>
      </w:r>
    </w:p>
    <w:p w:rsidR="00A85D60" w:rsidRPr="001953F7" w:rsidRDefault="00A85D60">
      <w:pPr>
        <w:rPr>
          <w:lang w:val="ru-RU"/>
        </w:rPr>
        <w:sectPr w:rsidR="00A85D60" w:rsidRPr="001953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870" w:bottom="296" w:left="1440" w:header="720" w:footer="720" w:gutter="0"/>
          <w:cols w:space="720" w:equalWidth="0">
            <w:col w:w="9590" w:space="0"/>
          </w:cols>
          <w:docGrid w:linePitch="360"/>
        </w:sectPr>
      </w:pPr>
    </w:p>
    <w:p w:rsidR="00A85D60" w:rsidRPr="001953F7" w:rsidRDefault="00532FF4">
      <w:pPr>
        <w:autoSpaceDE w:val="0"/>
        <w:autoSpaceDN w:val="0"/>
        <w:spacing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A85D60" w:rsidRPr="001953F7" w:rsidRDefault="00532FF4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основе«Требований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A85D60" w:rsidRPr="001953F7" w:rsidRDefault="00532FF4">
      <w:pPr>
        <w:autoSpaceDE w:val="0"/>
        <w:autoSpaceDN w:val="0"/>
        <w:spacing w:before="264" w:after="0" w:line="262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A85D60" w:rsidRPr="001953F7" w:rsidRDefault="00532FF4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A85D60" w:rsidRPr="001953F7" w:rsidRDefault="00532FF4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A85D60" w:rsidRPr="001953F7" w:rsidRDefault="00532FF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A85D60" w:rsidRPr="001953F7" w:rsidRDefault="00532FF4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A85D60" w:rsidRPr="001953F7" w:rsidRDefault="00532FF4">
      <w:pPr>
        <w:autoSpaceDE w:val="0"/>
        <w:autoSpaceDN w:val="0"/>
        <w:spacing w:before="262"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1953F7">
        <w:rPr>
          <w:lang w:val="ru-RU"/>
        </w:rPr>
        <w:lastRenderedPageBreak/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6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A85D60" w:rsidRPr="001953F7" w:rsidRDefault="00532FF4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A85D60" w:rsidRPr="001953F7" w:rsidRDefault="00532FF4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A85D60" w:rsidRPr="001953F7" w:rsidRDefault="00532FF4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В УЧЕБНОМ </w:t>
      </w:r>
      <w:proofErr w:type="gramStart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ПЛАНЕ«</w:t>
      </w:r>
      <w:proofErr w:type="gramEnd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ИНОСТРАННЫЙ (АНГЛИЙСКИЙ) ЯЗЫК»</w:t>
      </w:r>
    </w:p>
    <w:p w:rsidR="00A85D60" w:rsidRPr="001953F7" w:rsidRDefault="00532FF4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A85D60" w:rsidRPr="001953F7" w:rsidRDefault="00532FF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A85D60" w:rsidRPr="001953F7" w:rsidRDefault="00532FF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953F7">
        <w:rPr>
          <w:lang w:val="ru-RU"/>
        </w:rPr>
        <w:tab/>
      </w:r>
      <w:proofErr w:type="spellStart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A85D60" w:rsidRPr="001953F7" w:rsidRDefault="00532FF4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представленной в них информации.</w:t>
      </w:r>
    </w:p>
    <w:p w:rsidR="00A85D60" w:rsidRPr="001953F7" w:rsidRDefault="00532FF4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электронного сообщения личного характера: сообщение кратких сведений о себе;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A85D60" w:rsidRPr="001953F7" w:rsidRDefault="00532FF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A85D60" w:rsidRPr="001953F7" w:rsidRDefault="00532FF4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Глаголы в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6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A85D60" w:rsidRPr="001953F7" w:rsidRDefault="00532FF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A85D60" w:rsidRPr="001953F7" w:rsidRDefault="00532FF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A85D60" w:rsidRPr="001953F7" w:rsidRDefault="00532FF4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A85D60" w:rsidRPr="001953F7" w:rsidRDefault="00532FF4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A85D60" w:rsidRPr="001953F7" w:rsidRDefault="00532FF4">
      <w:pPr>
        <w:autoSpaceDE w:val="0"/>
        <w:autoSpaceDN w:val="0"/>
        <w:spacing w:before="262"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85D60" w:rsidRPr="001953F7" w:rsidRDefault="00532FF4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1953F7">
        <w:rPr>
          <w:lang w:val="ru-RU"/>
        </w:rPr>
        <w:lastRenderedPageBreak/>
        <w:tab/>
      </w:r>
      <w:proofErr w:type="spellStart"/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социальной средой;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6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A85D60" w:rsidRPr="001953F7" w:rsidRDefault="00532FF4">
      <w:pPr>
        <w:autoSpaceDE w:val="0"/>
        <w:autoSpaceDN w:val="0"/>
        <w:spacing w:before="264"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1953F7">
        <w:rPr>
          <w:lang w:val="ru-RU"/>
        </w:rPr>
        <w:tab/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1953F7">
        <w:rPr>
          <w:lang w:val="ru-RU"/>
        </w:rPr>
        <w:br/>
      </w:r>
      <w:r w:rsidRPr="001953F7">
        <w:rPr>
          <w:lang w:val="ru-RU"/>
        </w:rPr>
        <w:lastRenderedPageBreak/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90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идеи, нацеленные на решение задачи и поддержание благожелательности общения;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установленных ошибок, возникших трудностей;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78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A85D60" w:rsidRPr="001953F7" w:rsidRDefault="00532FF4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A85D60" w:rsidRPr="001953F7" w:rsidRDefault="00532FF4">
      <w:pPr>
        <w:autoSpaceDE w:val="0"/>
        <w:autoSpaceDN w:val="0"/>
        <w:spacing w:before="262" w:after="0" w:line="230" w:lineRule="auto"/>
        <w:rPr>
          <w:lang w:val="ru-RU"/>
        </w:rPr>
      </w:pP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85D60" w:rsidRPr="001953F7" w:rsidRDefault="00532FF4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proofErr w:type="spellStart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proofErr w:type="spellStart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A85D60" w:rsidRPr="001953F7" w:rsidRDefault="00532FF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2)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6" w:line="220" w:lineRule="exact"/>
        <w:rPr>
          <w:lang w:val="ru-RU"/>
        </w:rPr>
      </w:pPr>
    </w:p>
    <w:p w:rsidR="00A85D60" w:rsidRPr="001953F7" w:rsidRDefault="00532FF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1953F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1953F7">
        <w:rPr>
          <w:lang w:val="ru-RU"/>
        </w:rPr>
        <w:br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о социокультурном портрете родной страны и страны/стран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изучаемого языка;</w:t>
      </w:r>
      <w:r w:rsidRPr="001953F7">
        <w:rPr>
          <w:lang w:val="ru-RU"/>
        </w:rPr>
        <w:br/>
      </w: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A85D60" w:rsidRPr="001953F7" w:rsidRDefault="00532FF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1953F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языковую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6" w:line="220" w:lineRule="exact"/>
        <w:rPr>
          <w:lang w:val="ru-RU"/>
        </w:rPr>
      </w:pPr>
    </w:p>
    <w:p w:rsidR="00A85D60" w:rsidRPr="001953F7" w:rsidRDefault="00532FF4">
      <w:pPr>
        <w:autoSpaceDE w:val="0"/>
        <w:autoSpaceDN w:val="0"/>
        <w:spacing w:after="0" w:line="271" w:lineRule="auto"/>
        <w:rPr>
          <w:lang w:val="ru-RU"/>
        </w:rPr>
      </w:pP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A85D60" w:rsidRPr="001953F7" w:rsidRDefault="00532FF4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1953F7">
        <w:rPr>
          <w:lang w:val="ru-RU"/>
        </w:rPr>
        <w:tab/>
      </w:r>
      <w:r w:rsidRPr="001953F7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A85D60" w:rsidRPr="001953F7" w:rsidRDefault="00A85D60">
      <w:pPr>
        <w:rPr>
          <w:lang w:val="ru-RU"/>
        </w:rPr>
        <w:sectPr w:rsidR="00A85D60" w:rsidRPr="001953F7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A85D60" w:rsidRPr="001953F7" w:rsidRDefault="00A85D60">
      <w:pPr>
        <w:autoSpaceDE w:val="0"/>
        <w:autoSpaceDN w:val="0"/>
        <w:spacing w:after="64" w:line="220" w:lineRule="exact"/>
        <w:rPr>
          <w:lang w:val="ru-RU"/>
        </w:rPr>
      </w:pPr>
    </w:p>
    <w:p w:rsidR="00A85D60" w:rsidRDefault="00532FF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796"/>
        <w:gridCol w:w="528"/>
        <w:gridCol w:w="1106"/>
        <w:gridCol w:w="1140"/>
        <w:gridCol w:w="864"/>
        <w:gridCol w:w="1550"/>
        <w:gridCol w:w="1020"/>
        <w:gridCol w:w="2114"/>
      </w:tblGrid>
      <w:tr w:rsidR="00A85D60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85D6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D60" w:rsidRDefault="00A85D60"/>
        </w:tc>
      </w:tr>
      <w:tr w:rsidR="00A85D60">
        <w:trPr>
          <w:trHeight w:hRule="exact" w:val="7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19.09.2022 24.09.2022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 навыков монологической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http://www.learnenglish.org.uk</w:t>
            </w:r>
          </w:p>
        </w:tc>
      </w:tr>
      <w:tr w:rsidR="00A85D60">
        <w:trPr>
          <w:trHeight w:hRule="exact" w:val="92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17.10.2022 29.10.2022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навыков </w:t>
            </w:r>
            <w:proofErr w:type="spellStart"/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953F7">
              <w:rPr>
                <w:lang w:val="ru-RU"/>
              </w:rPr>
              <w:br/>
            </w:r>
            <w:r w:rsid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навыков чтения</w:t>
            </w: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http://www.britishcouncil.org</w:t>
            </w:r>
          </w:p>
        </w:tc>
      </w:tr>
      <w:tr w:rsidR="00A85D60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21.11.2022 26.11.2022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 навыков письма;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http://lessons.study.ru</w:t>
            </w:r>
          </w:p>
        </w:tc>
      </w:tr>
      <w:tr w:rsidR="00A85D60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88" w:after="0" w:line="233" w:lineRule="auto"/>
              <w:ind w:left="72"/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Self-StudyQuizzesfor ESL Students</w:t>
            </w:r>
          </w:p>
        </w:tc>
      </w:tr>
      <w:tr w:rsidR="00A85D60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http://www.learnenglish.org.uk</w:t>
            </w:r>
          </w:p>
        </w:tc>
      </w:tr>
      <w:tr w:rsidR="00A85D60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88" w:after="0" w:line="233" w:lineRule="auto"/>
              <w:jc w:val="center"/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27.02.2023 04.03.2023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Контроль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диалогической речи;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http://www.britishcouncil.org</w:t>
            </w:r>
          </w:p>
        </w:tc>
      </w:tr>
      <w:tr w:rsidR="00A85D60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88" w:after="0" w:line="233" w:lineRule="auto"/>
              <w:ind w:left="72"/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10.04.2023 15.04.2023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 навыков письма;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http://lessons.study.ru</w:t>
            </w:r>
          </w:p>
        </w:tc>
      </w:tr>
      <w:tr w:rsidR="00A85D60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86" w:after="0" w:line="233" w:lineRule="auto"/>
              <w:ind w:left="72"/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http://www.learnenglish.org.uk</w:t>
            </w:r>
          </w:p>
        </w:tc>
      </w:tr>
      <w:tr w:rsidR="00A85D60">
        <w:trPr>
          <w:trHeight w:hRule="exact" w:val="3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http://www.britishcouncil.org</w:t>
            </w:r>
          </w:p>
        </w:tc>
      </w:tr>
      <w:tr w:rsidR="00A85D60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88" w:after="0" w:line="254" w:lineRule="auto"/>
              <w:ind w:left="72" w:right="720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19.12.2022 04.02.2023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Лексико-</w:t>
            </w:r>
            <w:r w:rsidRPr="001953F7">
              <w:rPr>
                <w:lang w:val="ru-RU"/>
              </w:rPr>
              <w:br/>
            </w: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грамматический </w:t>
            </w:r>
            <w:r w:rsidRPr="001953F7">
              <w:rPr>
                <w:lang w:val="ru-RU"/>
              </w:rPr>
              <w:br/>
            </w: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тест; </w:t>
            </w:r>
            <w:r w:rsidRPr="001953F7">
              <w:rPr>
                <w:lang w:val="ru-RU"/>
              </w:rPr>
              <w:br/>
            </w: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навыков </w:t>
            </w:r>
            <w:proofErr w:type="spellStart"/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953F7">
              <w:rPr>
                <w:lang w:val="ru-RU"/>
              </w:rPr>
              <w:br/>
            </w: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навыков чтения;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http://www.learnenglish.org.uk</w:t>
            </w:r>
          </w:p>
        </w:tc>
      </w:tr>
      <w:tr w:rsidR="00A85D60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08.05.2023 13.05.2023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грамматический тест;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http://lessons.study.ru</w:t>
            </w:r>
          </w:p>
        </w:tc>
      </w:tr>
      <w:tr w:rsidR="00A85D60">
        <w:trPr>
          <w:trHeight w:hRule="exact" w:val="330"/>
        </w:trPr>
        <w:tc>
          <w:tcPr>
            <w:tcW w:w="7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Pr="001953F7" w:rsidRDefault="00532F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953F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532F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5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85D60" w:rsidRDefault="00A85D60"/>
        </w:tc>
      </w:tr>
    </w:tbl>
    <w:p w:rsidR="00A85D60" w:rsidRPr="001953F7" w:rsidRDefault="00A85D60">
      <w:pPr>
        <w:rPr>
          <w:lang w:val="ru-RU"/>
        </w:rPr>
        <w:sectPr w:rsidR="00A85D60" w:rsidRPr="001953F7">
          <w:pgSz w:w="16840" w:h="11900"/>
          <w:pgMar w:top="282" w:right="640" w:bottom="12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2FF4" w:rsidRPr="001953F7" w:rsidRDefault="00532FF4" w:rsidP="001953F7">
      <w:pPr>
        <w:rPr>
          <w:lang w:val="ru-RU"/>
        </w:rPr>
      </w:pPr>
    </w:p>
    <w:sectPr w:rsidR="00532FF4" w:rsidRPr="001953F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B6F" w:rsidRDefault="00C53B6F" w:rsidP="00D73645">
      <w:pPr>
        <w:spacing w:after="0" w:line="240" w:lineRule="auto"/>
      </w:pPr>
      <w:r>
        <w:separator/>
      </w:r>
    </w:p>
  </w:endnote>
  <w:endnote w:type="continuationSeparator" w:id="0">
    <w:p w:rsidR="00C53B6F" w:rsidRDefault="00C53B6F" w:rsidP="00D73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B6F" w:rsidRDefault="00C53B6F" w:rsidP="00D73645">
      <w:pPr>
        <w:spacing w:after="0" w:line="240" w:lineRule="auto"/>
      </w:pPr>
      <w:r>
        <w:separator/>
      </w:r>
    </w:p>
  </w:footnote>
  <w:footnote w:type="continuationSeparator" w:id="0">
    <w:p w:rsidR="00C53B6F" w:rsidRDefault="00C53B6F" w:rsidP="00D73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65532" o:spid="_x0000_s2050" type="#_x0000_t136" style="position:absolute;margin-left:0;margin-top:0;width:507.05pt;height:16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65533" o:spid="_x0000_s2051" type="#_x0000_t136" style="position:absolute;margin-left:0;margin-top:0;width:507.05pt;height:16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45" w:rsidRDefault="00D73645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6965531" o:spid="_x0000_s2049" type="#_x0000_t136" style="position:absolute;margin-left:0;margin-top:0;width:507.05pt;height:16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53F7"/>
    <w:rsid w:val="0029639D"/>
    <w:rsid w:val="00326F90"/>
    <w:rsid w:val="00532FF4"/>
    <w:rsid w:val="00A85D60"/>
    <w:rsid w:val="00AA1D8D"/>
    <w:rsid w:val="00B47730"/>
    <w:rsid w:val="00C53B6F"/>
    <w:rsid w:val="00CB0664"/>
    <w:rsid w:val="00D736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00"/>
  <w15:docId w15:val="{38505A06-A2AA-4442-B953-8E8D05F2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348614-75EF-4BBC-9426-FB20CDD61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6250</Words>
  <Characters>35628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Пятигорец</cp:lastModifiedBy>
  <cp:revision>4</cp:revision>
  <dcterms:created xsi:type="dcterms:W3CDTF">2013-12-23T23:15:00Z</dcterms:created>
  <dcterms:modified xsi:type="dcterms:W3CDTF">2022-05-18T17:40:00Z</dcterms:modified>
  <cp:category/>
</cp:coreProperties>
</file>